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geoPositionUpdate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position</w:t>
            </w:r>
          </w:p>
        </w:tc>
        <w:tc>
          <w:tcPr>
            <w:tcW w:type="dxa" w:w="1984"/>
          </w:tcPr>
          <w:p>
            <w:r>
              <w:t>Position</w:t>
            </w:r>
          </w:p>
        </w:tc>
        <w:tc>
          <w:tcPr>
            <w:tcW w:type="dxa" w:w="1134"/>
          </w:tcPr>
          <w:p>
            <w:r>
              <w:t>cf. type position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de détail de la position de chaque ressource</w:t>
            </w:r>
          </w:p>
        </w:tc>
        <w:tc>
          <w:tcPr>
            <w:tcW w:type="dxa" w:w="1701"/>
          </w:tcPr>
          <w:p>
            <w:r>
              <w:t xml:space="preserve"> </w:t>
            </w:r>
          </w:p>
        </w:tc>
      </w:tr>
    </w:tbl>
    <w:p>
      <w:pPr>
        <w:pStyle w:val="Heading1"/>
      </w:pPr>
      <w:r>
        <w:t>Type position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et heure des dernières remontées d'informations de la ressource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de la dernière position connue</w:t>
            </w:r>
          </w:p>
        </w:tc>
        <w:tc>
          <w:tcPr>
            <w:tcW w:type="dxa" w:w="1701"/>
          </w:tcPr>
          <w:p>
            <w:r>
              <w:t>2024-01-27T08:44:00+02:00</w:t>
            </w:r>
          </w:p>
        </w:tc>
      </w:tr>
      <w:tr>
        <w:tc>
          <w:tcPr>
            <w:tcW w:type="dxa" w:w="1701"/>
          </w:tcPr>
          <w:p>
            <w:r>
              <w:t>receptionDatetime</w:t>
            </w:r>
          </w:p>
        </w:tc>
        <w:tc>
          <w:tcPr>
            <w:tcW w:type="dxa" w:w="1984"/>
          </w:tcPr>
          <w:p>
            <w:r>
              <w:t>Date et heure de la réception de la dernière localisation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et heure de la réception de la dernière position connue dans le système de l'organisme</w:t>
            </w:r>
          </w:p>
        </w:tc>
        <w:tc>
          <w:tcPr>
            <w:tcW w:type="dxa" w:w="1701"/>
          </w:tcPr>
          <w:p>
            <w:r>
              <w:t>2024-01-27T08:45:00+02:00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Permet de localiser la resource.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 de la ressource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de la ressource enregistrée, exprimée en km/h</w:t>
            </w:r>
          </w:p>
        </w:tc>
        <w:tc>
          <w:tcPr>
            <w:tcW w:type="dxa" w:w="1701"/>
          </w:tcPr>
          <w:p>
            <w:r>
              <w:t>80</w:t>
            </w:r>
          </w:p>
        </w:tc>
      </w:tr>
      <w:tr>
        <w:tc>
          <w:tcPr>
            <w:tcW w:type="dxa" w:w="1701"/>
          </w:tcPr>
          <w:p>
            <w:r>
              <w:t>cap</w:t>
            </w:r>
          </w:p>
        </w:tc>
        <w:tc>
          <w:tcPr>
            <w:tcW w:type="dxa" w:w="1984"/>
          </w:tcPr>
          <w:p>
            <w:r>
              <w:t>Direction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Direction de la ressource, exprimé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move</w:t>
            </w:r>
          </w:p>
        </w:tc>
        <w:tc>
          <w:tcPr>
            <w:tcW w:type="dxa" w:w="1984"/>
          </w:tcPr>
          <w:p>
            <w:r>
              <w:t>Mouvement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MOBILE, STATIQUE)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la ressource est en mouvement (MOBILE) ou non (STATIQUE)</w:t>
            </w:r>
          </w:p>
        </w:tc>
        <w:tc>
          <w:tcPr>
            <w:tcW w:type="dxa" w:w="1701"/>
          </w:tcPr>
          <w:p>
            <w:r>
              <w:t>MOBILE</w:t>
            </w:r>
          </w:p>
        </w:tc>
      </w:tr>
      <w:tr>
        <w:tc>
          <w:tcPr>
            <w:tcW w:type="dxa" w:w="1701"/>
          </w:tcPr>
          <w:p>
            <w:r>
              <w:t>engineOn</w:t>
            </w:r>
          </w:p>
        </w:tc>
        <w:tc>
          <w:tcPr>
            <w:tcW w:type="dxa" w:w="1984"/>
          </w:tcPr>
          <w:p>
            <w:r>
              <w:t>Etat du moteur de la ressource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moteur de la ressource est éteint (FAUX) ou allumé/en marche (VRAI)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groundStatus</w:t>
            </w:r>
          </w:p>
        </w:tc>
        <w:tc>
          <w:tcPr>
            <w:tcW w:type="dxa" w:w="1984"/>
          </w:tcPr>
          <w:p>
            <w:r>
              <w:t>Etat de l'hélicoptère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l'hélicoptère est au sol (VRAI) ou en l'air (FAUX)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DISPONIBLE, INDISPONIBLE, INCONNU)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Définit le statut de disponibilité d'une ressource.</w:t>
              <w:br/>
              <w:t>- DISPONIBLE : Lorsque la ressource est disponible</w:t>
              <w:br/>
              <w:t>- INDISPONIBLE : Lorsque la ressource n'est pas disponible, celle-ci peut être engagée ou en maintenance</w:t>
              <w:br/>
              <w:t>- INCONNU : Lorsque le status est inconnu</w:t>
            </w:r>
          </w:p>
        </w:tc>
        <w:tc>
          <w:tcPr>
            <w:tcW w:type="dxa" w:w="1701"/>
          </w:tcPr>
          <w:p>
            <w:r>
              <w:t>DISPONIBLE</w:t>
            </w:r>
          </w:p>
        </w:tc>
      </w:tr>
      <w:tr>
        <w:tc>
          <w:tcPr>
            <w:tcW w:type="dxa" w:w="1701"/>
          </w:tcPr>
          <w:p>
            <w:r>
              <w:t>engagedStatus</w:t>
            </w:r>
          </w:p>
        </w:tc>
        <w:tc>
          <w:tcPr>
            <w:tcW w:type="dxa" w:w="1984"/>
          </w:tcPr>
          <w:p>
            <w:r>
              <w:t>Statut de la ressource engagée</w:t>
            </w:r>
          </w:p>
        </w:tc>
        <w:tc>
          <w:tcPr>
            <w:tcW w:type="dxa" w:w="1134"/>
          </w:tcPr>
          <w:p>
            <w:r>
              <w:t>string</w:t>
              <w:br/>
              <w:t>(ENUM: ALERTEE, PARTIE, ARRIVEE_LIEU, TRANSPORT_DESTINATION, ARRIVEE_DESTINATION, FIN_MED, QUITTE_DESTINATION, RETOUR_DISPONIBLE, RETOUR_INDISPONIBLE, ARRIVEE_CENTRE)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statut d'une ressource qui est engagée sur une mission</w:t>
            </w:r>
          </w:p>
        </w:tc>
        <w:tc>
          <w:tcPr>
            <w:tcW w:type="dxa" w:w="1701"/>
          </w:tcPr>
          <w:p>
            <w:r>
              <w:t>PARTIE</w:t>
            </w:r>
          </w:p>
        </w:tc>
      </w:tr>
    </w:tbl>
    <w:p>
      <w:pPr>
        <w:pStyle w:val="Heading1"/>
      </w:pPr>
      <w:r>
        <w:t>Type 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 xml:space="preserve">Latitude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x connue de la ressource, entre −90 and +90</w:t>
            </w:r>
          </w:p>
        </w:tc>
        <w:tc>
          <w:tcPr>
            <w:tcW w:type="dxa" w:w="1701"/>
          </w:tcPr>
          <w:p>
            <w:r>
              <w:t>47.221866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y connue de la ressource, entre −180 and +180</w:t>
            </w:r>
          </w:p>
        </w:tc>
        <w:tc>
          <w:tcPr>
            <w:tcW w:type="dxa" w:w="1701"/>
          </w:tcPr>
          <w:p>
            <w:r>
              <w:t>-1.575807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Altitude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Dernière coordonnée z connue de la ressource, en mètres sans bornes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4181F6-25C9-4753-978A-9BEEACD889FB}"/>
</file>

<file path=customXml/itemProps3.xml><?xml version="1.0" encoding="utf-8"?>
<ds:datastoreItem xmlns:ds="http://schemas.openxmlformats.org/officeDocument/2006/customXml" ds:itemID="{046A21BC-CA6E-4989-9EDA-DC84B245D392}"/>
</file>

<file path=customXml/itemProps4.xml><?xml version="1.0" encoding="utf-8"?>
<ds:datastoreItem xmlns:ds="http://schemas.openxmlformats.org/officeDocument/2006/customXml" ds:itemID="{120CC477-723F-47EA-99C7-3249E70D23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